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7C105" w14:textId="77777777" w:rsidR="00364EED" w:rsidRPr="001A62E1" w:rsidRDefault="00364EED" w:rsidP="003F6DA5">
      <w:pPr>
        <w:spacing w:after="125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A62E1">
        <w:rPr>
          <w:rFonts w:ascii="Arial" w:eastAsia="Times New Roman" w:hAnsi="Arial" w:cs="Arial"/>
          <w:b/>
          <w:sz w:val="24"/>
          <w:szCs w:val="24"/>
        </w:rPr>
        <w:t>KENDRIYA VIDYALAYA SANGATHAN, JAIPUR REGION</w:t>
      </w:r>
    </w:p>
    <w:p w14:paraId="5A64C0B2" w14:textId="745AA841" w:rsidR="00364EED" w:rsidRPr="001A62E1" w:rsidRDefault="00022D60" w:rsidP="00022D60">
      <w:pPr>
        <w:spacing w:after="125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</w:t>
      </w:r>
      <w:r w:rsidR="00364EED" w:rsidRPr="001A62E1">
        <w:rPr>
          <w:rFonts w:ascii="Arial" w:eastAsia="Times New Roman" w:hAnsi="Arial" w:cs="Arial"/>
          <w:b/>
          <w:sz w:val="24"/>
          <w:szCs w:val="24"/>
        </w:rPr>
        <w:t>TERM-END EXAMINATION</w:t>
      </w:r>
      <w:r w:rsidR="00C90035" w:rsidRPr="001A62E1">
        <w:rPr>
          <w:rFonts w:ascii="Arial" w:eastAsia="Times New Roman" w:hAnsi="Arial" w:cs="Arial"/>
          <w:b/>
          <w:sz w:val="24"/>
          <w:szCs w:val="24"/>
        </w:rPr>
        <w:t xml:space="preserve"> (2025-2026)</w:t>
      </w:r>
    </w:p>
    <w:p w14:paraId="66414B5F" w14:textId="6CA79D39" w:rsidR="00364EED" w:rsidRPr="001A62E1" w:rsidRDefault="00022D60" w:rsidP="00022D60">
      <w:pPr>
        <w:spacing w:after="125"/>
        <w:ind w:left="1382" w:right="3" w:hanging="1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</w:t>
      </w:r>
      <w:r w:rsidR="00364EED" w:rsidRPr="001A62E1">
        <w:rPr>
          <w:rFonts w:ascii="Arial" w:eastAsia="Times New Roman" w:hAnsi="Arial" w:cs="Arial"/>
          <w:b/>
          <w:sz w:val="24"/>
          <w:szCs w:val="24"/>
        </w:rPr>
        <w:t>GRADE-3</w:t>
      </w:r>
    </w:p>
    <w:p w14:paraId="71F56C20" w14:textId="5D45907D" w:rsidR="00364EED" w:rsidRPr="001A62E1" w:rsidRDefault="00022D60" w:rsidP="00022D60">
      <w:pPr>
        <w:spacing w:after="125"/>
        <w:ind w:left="1382" w:hanging="1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</w:t>
      </w:r>
      <w:r w:rsidR="00364EED" w:rsidRPr="001A62E1">
        <w:rPr>
          <w:rFonts w:ascii="Arial" w:eastAsia="Times New Roman" w:hAnsi="Arial" w:cs="Arial"/>
          <w:b/>
          <w:sz w:val="24"/>
          <w:szCs w:val="24"/>
        </w:rPr>
        <w:t xml:space="preserve">ENGLISH- </w:t>
      </w:r>
      <w:r w:rsidR="0077443D" w:rsidRPr="001A62E1">
        <w:rPr>
          <w:rFonts w:ascii="Arial" w:eastAsia="Times New Roman" w:hAnsi="Arial" w:cs="Arial"/>
          <w:b/>
          <w:sz w:val="24"/>
          <w:szCs w:val="24"/>
        </w:rPr>
        <w:t>ANSWER KEY</w:t>
      </w:r>
    </w:p>
    <w:p w14:paraId="6F42080D" w14:textId="7DE8E3A9" w:rsidR="00364EED" w:rsidRPr="001A62E1" w:rsidRDefault="00022D60" w:rsidP="00022D60">
      <w:pPr>
        <w:spacing w:after="92"/>
        <w:ind w:right="1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</w:t>
      </w:r>
      <w:r w:rsidR="00364EED" w:rsidRPr="001A62E1">
        <w:rPr>
          <w:rFonts w:ascii="Arial" w:eastAsia="Times New Roman" w:hAnsi="Arial" w:cs="Arial"/>
          <w:b/>
          <w:sz w:val="24"/>
          <w:szCs w:val="24"/>
        </w:rPr>
        <w:t>SAMPLE PAPER</w:t>
      </w:r>
    </w:p>
    <w:p w14:paraId="533BC14C" w14:textId="77777777" w:rsidR="00364EED" w:rsidRPr="001A62E1" w:rsidRDefault="00364EED" w:rsidP="003F6DA5">
      <w:pPr>
        <w:spacing w:after="118"/>
        <w:rPr>
          <w:rFonts w:ascii="Arial" w:hAnsi="Arial" w:cs="Arial"/>
          <w:sz w:val="24"/>
          <w:szCs w:val="24"/>
        </w:rPr>
      </w:pPr>
    </w:p>
    <w:p w14:paraId="6B119AB0" w14:textId="77777777" w:rsidR="001A62E1" w:rsidRDefault="00364EED" w:rsidP="001A62E1">
      <w:pPr>
        <w:spacing w:after="36"/>
        <w:rPr>
          <w:rFonts w:ascii="Arial" w:eastAsia="Bookman Old Style" w:hAnsi="Arial" w:cs="Arial"/>
          <w:b/>
          <w:sz w:val="24"/>
          <w:szCs w:val="24"/>
        </w:rPr>
      </w:pPr>
      <w:r w:rsidRPr="001A62E1">
        <w:rPr>
          <w:rFonts w:ascii="Arial" w:eastAsia="Bookman Old Style" w:hAnsi="Arial" w:cs="Arial"/>
          <w:b/>
          <w:sz w:val="24"/>
          <w:szCs w:val="24"/>
        </w:rPr>
        <w:t>Maximum Marks: 40                                                      Time: 1½ Hours</w:t>
      </w:r>
    </w:p>
    <w:p w14:paraId="57102A19" w14:textId="1C2DC0B9" w:rsidR="00A93DD2" w:rsidRPr="001A62E1" w:rsidRDefault="001A62E1" w:rsidP="00022D60">
      <w:pPr>
        <w:spacing w:after="36"/>
        <w:ind w:left="2880" w:firstLine="10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CG-2                  </w:t>
      </w:r>
      <w:r w:rsidR="00022D60">
        <w:rPr>
          <w:rFonts w:ascii="Arial" w:hAnsi="Arial" w:cs="Arial"/>
          <w:sz w:val="24"/>
          <w:szCs w:val="24"/>
        </w:rPr>
        <w:t xml:space="preserve">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022D60">
        <w:rPr>
          <w:rFonts w:ascii="Arial" w:hAnsi="Arial" w:cs="Arial"/>
          <w:sz w:val="24"/>
          <w:szCs w:val="24"/>
        </w:rPr>
        <w:t xml:space="preserve">   </w:t>
      </w:r>
      <w:r w:rsidR="00A93DD2" w:rsidRPr="001A62E1">
        <w:rPr>
          <w:rFonts w:ascii="Arial" w:hAnsi="Arial" w:cs="Arial"/>
          <w:sz w:val="24"/>
          <w:szCs w:val="24"/>
        </w:rPr>
        <w:t xml:space="preserve">UNSEEN </w:t>
      </w:r>
      <w:r w:rsidRPr="001A62E1">
        <w:rPr>
          <w:rFonts w:ascii="Arial" w:hAnsi="Arial" w:cs="Arial"/>
          <w:sz w:val="24"/>
          <w:szCs w:val="24"/>
        </w:rPr>
        <w:t xml:space="preserve">PASSAGE </w:t>
      </w:r>
      <w:r w:rsidR="00022D60">
        <w:rPr>
          <w:rFonts w:ascii="Arial" w:hAnsi="Arial" w:cs="Arial"/>
          <w:sz w:val="24"/>
          <w:szCs w:val="24"/>
        </w:rPr>
        <w:t xml:space="preserve">                             </w:t>
      </w:r>
      <w:r w:rsidRPr="001A62E1">
        <w:rPr>
          <w:rFonts w:ascii="Arial" w:hAnsi="Arial" w:cs="Arial"/>
          <w:sz w:val="24"/>
          <w:szCs w:val="24"/>
        </w:rPr>
        <w:t>(</w:t>
      </w:r>
      <w:r w:rsidR="00A93DD2" w:rsidRPr="001A62E1">
        <w:rPr>
          <w:rFonts w:ascii="Arial" w:hAnsi="Arial" w:cs="Arial"/>
          <w:sz w:val="24"/>
          <w:szCs w:val="24"/>
        </w:rPr>
        <w:t xml:space="preserve">1X5=5Marks) </w:t>
      </w:r>
    </w:p>
    <w:p w14:paraId="59EC462B" w14:textId="584CCA51" w:rsidR="0077147E" w:rsidRPr="001A62E1" w:rsidRDefault="0077147E" w:rsidP="00905A60">
      <w:pPr>
        <w:pStyle w:val="Heading1"/>
        <w:rPr>
          <w:rFonts w:ascii="Arial" w:hAnsi="Arial" w:cs="Arial"/>
          <w:color w:val="auto"/>
          <w:sz w:val="24"/>
          <w:szCs w:val="24"/>
        </w:rPr>
      </w:pPr>
      <w:r w:rsidRPr="001A62E1">
        <w:rPr>
          <w:rFonts w:ascii="Arial" w:hAnsi="Arial" w:cs="Arial"/>
          <w:color w:val="auto"/>
          <w:sz w:val="24"/>
          <w:szCs w:val="24"/>
        </w:rPr>
        <w:t xml:space="preserve"> 1.</w:t>
      </w:r>
      <w:r w:rsidR="00905A60" w:rsidRPr="001A62E1">
        <w:rPr>
          <w:rFonts w:ascii="Arial" w:hAnsi="Arial" w:cs="Arial"/>
          <w:color w:val="auto"/>
          <w:sz w:val="24"/>
          <w:szCs w:val="24"/>
        </w:rPr>
        <w:t xml:space="preserve"> It was Chiku's birthday</w:t>
      </w:r>
      <w:r w:rsidRPr="001A62E1">
        <w:rPr>
          <w:rFonts w:ascii="Arial" w:hAnsi="Arial" w:cs="Arial"/>
          <w:color w:val="auto"/>
          <w:sz w:val="24"/>
          <w:szCs w:val="24"/>
        </w:rPr>
        <w:t>.</w:t>
      </w:r>
    </w:p>
    <w:p w14:paraId="620A1C83" w14:textId="77777777" w:rsidR="00CD2009" w:rsidRPr="001A62E1" w:rsidRDefault="00905A60" w:rsidP="00905A60">
      <w:pPr>
        <w:pStyle w:val="Heading1"/>
        <w:rPr>
          <w:rFonts w:ascii="Arial" w:hAnsi="Arial" w:cs="Arial"/>
          <w:color w:val="auto"/>
          <w:sz w:val="24"/>
          <w:szCs w:val="24"/>
        </w:rPr>
      </w:pPr>
      <w:r w:rsidRPr="001A62E1">
        <w:rPr>
          <w:rFonts w:ascii="Arial" w:hAnsi="Arial" w:cs="Arial"/>
          <w:color w:val="auto"/>
          <w:sz w:val="24"/>
          <w:szCs w:val="24"/>
        </w:rPr>
        <w:t xml:space="preserve"> </w:t>
      </w:r>
      <w:r w:rsidR="0077147E" w:rsidRPr="001A62E1">
        <w:rPr>
          <w:rFonts w:ascii="Arial" w:hAnsi="Arial" w:cs="Arial"/>
          <w:color w:val="auto"/>
          <w:sz w:val="24"/>
          <w:szCs w:val="24"/>
        </w:rPr>
        <w:t>2.</w:t>
      </w:r>
      <w:r w:rsidRPr="001A62E1">
        <w:rPr>
          <w:rFonts w:ascii="Arial" w:hAnsi="Arial" w:cs="Arial"/>
          <w:color w:val="auto"/>
          <w:sz w:val="24"/>
          <w:szCs w:val="24"/>
        </w:rPr>
        <w:t>She is seven years old.</w:t>
      </w:r>
    </w:p>
    <w:p w14:paraId="172A4BCF" w14:textId="77777777" w:rsidR="00CD2009" w:rsidRDefault="00CD2009" w:rsidP="00905A60">
      <w:pPr>
        <w:pStyle w:val="Heading1"/>
        <w:rPr>
          <w:rFonts w:ascii="Arial" w:hAnsi="Arial" w:cs="Arial"/>
          <w:color w:val="auto"/>
          <w:sz w:val="24"/>
          <w:szCs w:val="24"/>
        </w:rPr>
      </w:pPr>
      <w:r w:rsidRPr="001A62E1">
        <w:rPr>
          <w:rFonts w:ascii="Arial" w:hAnsi="Arial" w:cs="Arial"/>
          <w:color w:val="auto"/>
          <w:sz w:val="24"/>
          <w:szCs w:val="24"/>
        </w:rPr>
        <w:t>3.</w:t>
      </w:r>
      <w:r w:rsidR="00905A60" w:rsidRPr="001A62E1">
        <w:rPr>
          <w:rFonts w:ascii="Arial" w:hAnsi="Arial" w:cs="Arial"/>
          <w:color w:val="auto"/>
          <w:sz w:val="24"/>
          <w:szCs w:val="24"/>
        </w:rPr>
        <w:t xml:space="preserve"> A blue collar.</w:t>
      </w:r>
    </w:p>
    <w:p w14:paraId="5C19359B" w14:textId="77777777" w:rsidR="00275446" w:rsidRPr="00275446" w:rsidRDefault="00275446" w:rsidP="00275446"/>
    <w:p w14:paraId="4F7A129E" w14:textId="54B72A8B" w:rsidR="00022D60" w:rsidRPr="00022D60" w:rsidRDefault="00022D60" w:rsidP="00022D60">
      <w:pPr>
        <w:rPr>
          <w:rFonts w:ascii="Arial" w:hAnsi="Arial" w:cs="Arial"/>
          <w:b/>
          <w:bCs/>
          <w:sz w:val="24"/>
          <w:szCs w:val="24"/>
        </w:rPr>
      </w:pPr>
      <w:r w:rsidRPr="00022D60">
        <w:rPr>
          <w:rFonts w:ascii="Arial" w:hAnsi="Arial" w:cs="Arial"/>
          <w:b/>
          <w:bCs/>
          <w:sz w:val="24"/>
          <w:szCs w:val="24"/>
        </w:rPr>
        <w:t>4. Promised</w:t>
      </w:r>
    </w:p>
    <w:p w14:paraId="7B42E56F" w14:textId="04716E88" w:rsidR="00905A60" w:rsidRPr="001A62E1" w:rsidRDefault="00D87FAD">
      <w:pPr>
        <w:pStyle w:val="Heading1"/>
        <w:rPr>
          <w:rFonts w:ascii="Arial" w:hAnsi="Arial" w:cs="Arial"/>
          <w:color w:val="auto"/>
          <w:sz w:val="24"/>
          <w:szCs w:val="24"/>
        </w:rPr>
      </w:pPr>
      <w:r w:rsidRPr="001A62E1">
        <w:rPr>
          <w:rFonts w:ascii="Arial" w:hAnsi="Arial" w:cs="Arial"/>
          <w:color w:val="auto"/>
          <w:sz w:val="24"/>
          <w:szCs w:val="24"/>
        </w:rPr>
        <w:t>5.</w:t>
      </w:r>
      <w:r w:rsidR="00022D60">
        <w:rPr>
          <w:rFonts w:ascii="Arial" w:hAnsi="Arial" w:cs="Arial"/>
          <w:color w:val="auto"/>
          <w:sz w:val="24"/>
          <w:szCs w:val="24"/>
        </w:rPr>
        <w:t xml:space="preserve"> </w:t>
      </w:r>
      <w:r w:rsidR="00905A60" w:rsidRPr="001A62E1">
        <w:rPr>
          <w:rFonts w:ascii="Arial" w:hAnsi="Arial" w:cs="Arial"/>
          <w:color w:val="auto"/>
          <w:sz w:val="24"/>
          <w:szCs w:val="24"/>
        </w:rPr>
        <w:t>"</w:t>
      </w:r>
      <w:proofErr w:type="gramStart"/>
      <w:r w:rsidR="00905A60" w:rsidRPr="001A62E1">
        <w:rPr>
          <w:rFonts w:ascii="Arial" w:hAnsi="Arial" w:cs="Arial"/>
          <w:color w:val="auto"/>
          <w:sz w:val="24"/>
          <w:szCs w:val="24"/>
        </w:rPr>
        <w:t>white</w:t>
      </w:r>
      <w:proofErr w:type="gramEnd"/>
      <w:r w:rsidR="00905A60" w:rsidRPr="001A62E1">
        <w:rPr>
          <w:rFonts w:ascii="Arial" w:hAnsi="Arial" w:cs="Arial"/>
          <w:color w:val="auto"/>
          <w:sz w:val="24"/>
          <w:szCs w:val="24"/>
        </w:rPr>
        <w:t xml:space="preserve">" describes the </w:t>
      </w:r>
      <w:r w:rsidR="00022D60">
        <w:rPr>
          <w:rFonts w:ascii="Arial" w:hAnsi="Arial" w:cs="Arial"/>
          <w:color w:val="auto"/>
          <w:sz w:val="24"/>
          <w:szCs w:val="24"/>
        </w:rPr>
        <w:t>puppy</w:t>
      </w:r>
      <w:r w:rsidR="00905A60" w:rsidRPr="001A62E1">
        <w:rPr>
          <w:rFonts w:ascii="Arial" w:hAnsi="Arial" w:cs="Arial"/>
          <w:color w:val="auto"/>
          <w:sz w:val="24"/>
          <w:szCs w:val="24"/>
        </w:rPr>
        <w:t>.</w:t>
      </w:r>
    </w:p>
    <w:p w14:paraId="403A2675" w14:textId="5242DF3A" w:rsidR="00640C82" w:rsidRPr="001A62E1" w:rsidRDefault="001A62E1" w:rsidP="001A62E1">
      <w:pPr>
        <w:pStyle w:val="Heading1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                                      </w:t>
      </w:r>
      <w:r w:rsidR="00640C82" w:rsidRPr="001A62E1">
        <w:rPr>
          <w:rFonts w:ascii="Arial" w:hAnsi="Arial" w:cs="Arial"/>
          <w:color w:val="auto"/>
          <w:sz w:val="24"/>
          <w:szCs w:val="24"/>
        </w:rPr>
        <w:t xml:space="preserve">  SEEN </w:t>
      </w:r>
      <w:r w:rsidRPr="001A62E1">
        <w:rPr>
          <w:rFonts w:ascii="Arial" w:hAnsi="Arial" w:cs="Arial"/>
          <w:color w:val="auto"/>
          <w:sz w:val="24"/>
          <w:szCs w:val="24"/>
        </w:rPr>
        <w:t>PASSAGE (</w:t>
      </w:r>
      <w:r w:rsidR="00804731" w:rsidRPr="001A62E1">
        <w:rPr>
          <w:rFonts w:ascii="Arial" w:hAnsi="Arial" w:cs="Arial"/>
          <w:color w:val="auto"/>
          <w:sz w:val="24"/>
          <w:szCs w:val="24"/>
        </w:rPr>
        <w:t>1X5</w:t>
      </w:r>
      <w:r w:rsidR="002062D6" w:rsidRPr="001A62E1">
        <w:rPr>
          <w:rFonts w:ascii="Arial" w:hAnsi="Arial" w:cs="Arial"/>
          <w:color w:val="auto"/>
          <w:sz w:val="24"/>
          <w:szCs w:val="24"/>
        </w:rPr>
        <w:t xml:space="preserve"> </w:t>
      </w:r>
      <w:r w:rsidR="00804731" w:rsidRPr="001A62E1">
        <w:rPr>
          <w:rFonts w:ascii="Arial" w:hAnsi="Arial" w:cs="Arial"/>
          <w:color w:val="auto"/>
          <w:sz w:val="24"/>
          <w:szCs w:val="24"/>
        </w:rPr>
        <w:t>=</w:t>
      </w:r>
      <w:r w:rsidR="002062D6" w:rsidRPr="001A62E1">
        <w:rPr>
          <w:rFonts w:ascii="Arial" w:hAnsi="Arial" w:cs="Arial"/>
          <w:color w:val="auto"/>
          <w:sz w:val="24"/>
          <w:szCs w:val="24"/>
        </w:rPr>
        <w:t xml:space="preserve"> </w:t>
      </w:r>
      <w:r w:rsidR="00804731" w:rsidRPr="001A62E1">
        <w:rPr>
          <w:rFonts w:ascii="Arial" w:hAnsi="Arial" w:cs="Arial"/>
          <w:color w:val="auto"/>
          <w:sz w:val="24"/>
          <w:szCs w:val="24"/>
        </w:rPr>
        <w:t>5</w:t>
      </w:r>
      <w:r w:rsidRPr="001A62E1">
        <w:rPr>
          <w:rFonts w:ascii="Arial" w:hAnsi="Arial" w:cs="Arial"/>
          <w:color w:val="auto"/>
          <w:sz w:val="24"/>
          <w:szCs w:val="24"/>
        </w:rPr>
        <w:t>Marks)</w:t>
      </w:r>
    </w:p>
    <w:p w14:paraId="3F1A9A32" w14:textId="77777777" w:rsidR="00640C82" w:rsidRPr="001A62E1" w:rsidRDefault="00640C82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>6. b) Rani</w:t>
      </w:r>
    </w:p>
    <w:p w14:paraId="0D9148F8" w14:textId="77777777" w:rsidR="00640C82" w:rsidRPr="001A62E1" w:rsidRDefault="00640C82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>7. Teacher</w:t>
      </w:r>
    </w:p>
    <w:p w14:paraId="0FA02D3A" w14:textId="0AFF54B3" w:rsidR="00640C82" w:rsidRPr="001A62E1" w:rsidRDefault="00640C82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>8. To her family, teachers and friends</w:t>
      </w:r>
    </w:p>
    <w:p w14:paraId="0DF273A9" w14:textId="77777777" w:rsidR="00B45EF0" w:rsidRPr="001A62E1" w:rsidRDefault="00640C82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>9. b) Curious</w:t>
      </w:r>
    </w:p>
    <w:p w14:paraId="667630A2" w14:textId="182992D3" w:rsidR="00640C82" w:rsidRPr="001A62E1" w:rsidRDefault="00640C82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>10. Chanda Mama Door Ke</w:t>
      </w:r>
    </w:p>
    <w:p w14:paraId="6A988828" w14:textId="6B8C9364" w:rsidR="00216B8E" w:rsidRPr="001A62E1" w:rsidRDefault="001A62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186ECE" w:rsidRPr="001A62E1">
        <w:rPr>
          <w:rFonts w:ascii="Arial" w:hAnsi="Arial" w:cs="Arial"/>
          <w:sz w:val="24"/>
          <w:szCs w:val="24"/>
        </w:rPr>
        <w:t>SEEN POETRY (1X5</w:t>
      </w:r>
      <w:r w:rsidR="0033576A" w:rsidRPr="001A62E1">
        <w:rPr>
          <w:rFonts w:ascii="Arial" w:hAnsi="Arial" w:cs="Arial"/>
          <w:sz w:val="24"/>
          <w:szCs w:val="24"/>
        </w:rPr>
        <w:t>=5MARKS)</w:t>
      </w:r>
    </w:p>
    <w:p w14:paraId="1DF79843" w14:textId="56E7F43A" w:rsidR="00216B8E" w:rsidRPr="001A62E1" w:rsidRDefault="00216B8E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 xml:space="preserve">11.  It sinks behind a distant </w:t>
      </w:r>
      <w:r w:rsidR="0033576A" w:rsidRPr="001A62E1">
        <w:rPr>
          <w:rFonts w:ascii="Arial" w:hAnsi="Arial" w:cs="Arial"/>
          <w:sz w:val="24"/>
          <w:szCs w:val="24"/>
        </w:rPr>
        <w:t>hill</w:t>
      </w:r>
      <w:r w:rsidRPr="001A62E1">
        <w:rPr>
          <w:rFonts w:ascii="Arial" w:hAnsi="Arial" w:cs="Arial"/>
          <w:sz w:val="24"/>
          <w:szCs w:val="24"/>
        </w:rPr>
        <w:t>.</w:t>
      </w:r>
      <w:r w:rsidR="00BD4BFA" w:rsidRPr="001A62E1">
        <w:rPr>
          <w:rFonts w:ascii="Arial" w:hAnsi="Arial" w:cs="Arial"/>
          <w:noProof/>
          <w:sz w:val="24"/>
          <w:szCs w:val="24"/>
        </w:rPr>
        <w:t xml:space="preserve"> </w:t>
      </w:r>
    </w:p>
    <w:p w14:paraId="7DDE417F" w14:textId="77777777" w:rsidR="008228D4" w:rsidRPr="001A62E1" w:rsidRDefault="008228D4" w:rsidP="008228D4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>12. Clouds, birds, the moon, and stars.</w:t>
      </w:r>
    </w:p>
    <w:p w14:paraId="2E9444E7" w14:textId="77777777" w:rsidR="001A62E1" w:rsidRDefault="00C36706" w:rsidP="008228D4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 xml:space="preserve">13. </w:t>
      </w:r>
      <w:proofErr w:type="gramStart"/>
      <w:r w:rsidRPr="001A62E1">
        <w:rPr>
          <w:rFonts w:ascii="Arial" w:hAnsi="Arial" w:cs="Arial"/>
          <w:sz w:val="24"/>
          <w:szCs w:val="24"/>
        </w:rPr>
        <w:t>a</w:t>
      </w:r>
      <w:proofErr w:type="gramEnd"/>
      <w:r w:rsidRPr="001A62E1">
        <w:rPr>
          <w:rFonts w:ascii="Arial" w:hAnsi="Arial" w:cs="Arial"/>
          <w:sz w:val="24"/>
          <w:szCs w:val="24"/>
        </w:rPr>
        <w:t xml:space="preserve">) sunflower, </w:t>
      </w:r>
      <w:r w:rsidR="001A62E1">
        <w:rPr>
          <w:rFonts w:ascii="Arial" w:hAnsi="Arial" w:cs="Arial"/>
          <w:sz w:val="24"/>
          <w:szCs w:val="24"/>
        </w:rPr>
        <w:t xml:space="preserve">                  B</w:t>
      </w:r>
      <w:r w:rsidRPr="001A62E1">
        <w:rPr>
          <w:rFonts w:ascii="Arial" w:hAnsi="Arial" w:cs="Arial"/>
          <w:sz w:val="24"/>
          <w:szCs w:val="24"/>
        </w:rPr>
        <w:t>) plants, and</w:t>
      </w:r>
      <w:r w:rsidR="001A62E1">
        <w:rPr>
          <w:rFonts w:ascii="Arial" w:hAnsi="Arial" w:cs="Arial"/>
          <w:sz w:val="24"/>
          <w:szCs w:val="24"/>
        </w:rPr>
        <w:t xml:space="preserve">                      C</w:t>
      </w:r>
      <w:r w:rsidRPr="001A62E1">
        <w:rPr>
          <w:rFonts w:ascii="Arial" w:hAnsi="Arial" w:cs="Arial"/>
          <w:sz w:val="24"/>
          <w:szCs w:val="24"/>
        </w:rPr>
        <w:t>) children.</w:t>
      </w:r>
    </w:p>
    <w:p w14:paraId="0740908A" w14:textId="6B1F65E0" w:rsidR="00E74D32" w:rsidRPr="001A62E1" w:rsidRDefault="00E74D32" w:rsidP="008228D4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lastRenderedPageBreak/>
        <w:t>14. To feel surprise (or to be curious/think about)</w:t>
      </w:r>
    </w:p>
    <w:p w14:paraId="594BCAC7" w14:textId="77777777" w:rsidR="007E224C" w:rsidRPr="001A62E1" w:rsidRDefault="001850C2" w:rsidP="00603370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>15.</w:t>
      </w:r>
      <w:r w:rsidR="001825EC" w:rsidRPr="001A62E1">
        <w:rPr>
          <w:rFonts w:ascii="Arial" w:hAnsi="Arial" w:cs="Arial"/>
          <w:sz w:val="24"/>
          <w:szCs w:val="24"/>
        </w:rPr>
        <w:t xml:space="preserve"> a) behind</w:t>
      </w:r>
    </w:p>
    <w:p w14:paraId="2B5FE599" w14:textId="0C38F30A" w:rsidR="00813958" w:rsidRPr="001A62E1" w:rsidRDefault="007E224C" w:rsidP="003F6DA5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 xml:space="preserve">16. </w:t>
      </w:r>
      <w:proofErr w:type="gramStart"/>
      <w:r w:rsidR="007C0558" w:rsidRPr="001A62E1">
        <w:rPr>
          <w:rFonts w:ascii="Arial" w:hAnsi="Arial" w:cs="Arial"/>
          <w:sz w:val="24"/>
          <w:szCs w:val="24"/>
        </w:rPr>
        <w:t>completed</w:t>
      </w:r>
      <w:proofErr w:type="gramEnd"/>
      <w:r w:rsidR="00603370" w:rsidRPr="001A62E1">
        <w:rPr>
          <w:rFonts w:ascii="Arial" w:hAnsi="Arial" w:cs="Arial"/>
          <w:sz w:val="24"/>
          <w:szCs w:val="24"/>
        </w:rPr>
        <w:t xml:space="preserve"> conversation based on the provided help box options:</w:t>
      </w:r>
      <w:r w:rsidR="00813958" w:rsidRPr="001A62E1">
        <w:rPr>
          <w:rFonts w:ascii="Arial" w:hAnsi="Arial" w:cs="Arial"/>
          <w:sz w:val="24"/>
          <w:szCs w:val="24"/>
        </w:rPr>
        <w:t xml:space="preserve">  </w:t>
      </w:r>
      <w:r w:rsidR="0072395C" w:rsidRPr="001A62E1">
        <w:rPr>
          <w:rFonts w:ascii="Arial" w:hAnsi="Arial" w:cs="Arial"/>
          <w:sz w:val="24"/>
          <w:szCs w:val="24"/>
        </w:rPr>
        <w:t xml:space="preserve">                     </w:t>
      </w:r>
      <w:r w:rsidR="001A62E1">
        <w:rPr>
          <w:rFonts w:ascii="Arial" w:hAnsi="Arial" w:cs="Arial"/>
          <w:sz w:val="24"/>
          <w:szCs w:val="24"/>
        </w:rPr>
        <w:t xml:space="preserve">                       </w:t>
      </w:r>
      <w:r w:rsidR="00813958" w:rsidRPr="001A62E1">
        <w:rPr>
          <w:rFonts w:ascii="Arial" w:hAnsi="Arial" w:cs="Arial"/>
          <w:sz w:val="24"/>
          <w:szCs w:val="24"/>
        </w:rPr>
        <w:t xml:space="preserve">(1X5=5 Marks ) </w:t>
      </w:r>
    </w:p>
    <w:p w14:paraId="72528185" w14:textId="77777777" w:rsidR="001A62E1" w:rsidRDefault="00603370" w:rsidP="00603370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>Govind: Wow, look!</w:t>
      </w:r>
    </w:p>
    <w:p w14:paraId="29BC0834" w14:textId="77777777" w:rsidR="00275446" w:rsidRDefault="00603370" w:rsidP="00603370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 xml:space="preserve">Safura: The moon looks so big and bright. </w:t>
      </w:r>
    </w:p>
    <w:p w14:paraId="3977FC1A" w14:textId="2D936DA3" w:rsidR="00603370" w:rsidRPr="001A62E1" w:rsidRDefault="00603370" w:rsidP="00603370">
      <w:pPr>
        <w:rPr>
          <w:rFonts w:ascii="Arial" w:hAnsi="Arial" w:cs="Arial"/>
          <w:sz w:val="24"/>
          <w:szCs w:val="24"/>
        </w:rPr>
      </w:pPr>
      <w:proofErr w:type="spellStart"/>
      <w:r w:rsidRPr="001A62E1">
        <w:rPr>
          <w:rFonts w:ascii="Arial" w:hAnsi="Arial" w:cs="Arial"/>
          <w:sz w:val="24"/>
          <w:szCs w:val="24"/>
        </w:rPr>
        <w:t>Sukanya</w:t>
      </w:r>
      <w:proofErr w:type="spellEnd"/>
      <w:r w:rsidRPr="001A62E1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1A62E1">
        <w:rPr>
          <w:rFonts w:ascii="Arial" w:hAnsi="Arial" w:cs="Arial"/>
          <w:sz w:val="24"/>
          <w:szCs w:val="24"/>
        </w:rPr>
        <w:t>lsn't</w:t>
      </w:r>
      <w:proofErr w:type="spellEnd"/>
      <w:r w:rsidRPr="001A62E1">
        <w:rPr>
          <w:rFonts w:ascii="Arial" w:hAnsi="Arial" w:cs="Arial"/>
          <w:sz w:val="24"/>
          <w:szCs w:val="24"/>
        </w:rPr>
        <w:t xml:space="preserve"> it?</w:t>
      </w:r>
    </w:p>
    <w:p w14:paraId="4B0F3C73" w14:textId="77777777" w:rsidR="00603370" w:rsidRPr="001A62E1" w:rsidRDefault="00603370" w:rsidP="00603370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>Dhruv: My grandfather says the full moon looks very beautiful.</w:t>
      </w:r>
    </w:p>
    <w:p w14:paraId="228EDACD" w14:textId="77777777" w:rsidR="00603370" w:rsidRPr="001A62E1" w:rsidRDefault="00603370" w:rsidP="00603370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>Ramani: Let us take a picture.</w:t>
      </w:r>
    </w:p>
    <w:p w14:paraId="5D6CA7D6" w14:textId="53E82D49" w:rsidR="00603370" w:rsidRPr="001A62E1" w:rsidRDefault="00603370" w:rsidP="00603370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>Safura: My mothe</w:t>
      </w:r>
      <w:r w:rsidR="00275446">
        <w:rPr>
          <w:rFonts w:ascii="Arial" w:hAnsi="Arial" w:cs="Arial"/>
          <w:sz w:val="24"/>
          <w:szCs w:val="24"/>
        </w:rPr>
        <w:t>r has a camera for the picture.</w:t>
      </w:r>
    </w:p>
    <w:p w14:paraId="796237F4" w14:textId="785D1DAF" w:rsidR="005C5A21" w:rsidRPr="001A62E1" w:rsidRDefault="005C5A21" w:rsidP="003F6DA5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 xml:space="preserve">Dhruv: Come. Stand here and </w:t>
      </w:r>
      <w:r w:rsidR="00275446">
        <w:rPr>
          <w:rFonts w:ascii="Arial" w:hAnsi="Arial" w:cs="Arial"/>
          <w:sz w:val="24"/>
          <w:szCs w:val="24"/>
        </w:rPr>
        <w:t>let’s take a picture.</w:t>
      </w:r>
    </w:p>
    <w:p w14:paraId="5872B010" w14:textId="2748AA5A" w:rsidR="001F173E" w:rsidRPr="001A62E1" w:rsidRDefault="00603370" w:rsidP="008228D4">
      <w:pPr>
        <w:rPr>
          <w:rFonts w:ascii="Arial" w:hAnsi="Arial" w:cs="Arial"/>
          <w:sz w:val="24"/>
          <w:szCs w:val="24"/>
        </w:rPr>
      </w:pPr>
      <w:proofErr w:type="spellStart"/>
      <w:r w:rsidRPr="001A62E1">
        <w:rPr>
          <w:rFonts w:ascii="Arial" w:hAnsi="Arial" w:cs="Arial"/>
          <w:sz w:val="24"/>
          <w:szCs w:val="24"/>
        </w:rPr>
        <w:t>Govind</w:t>
      </w:r>
      <w:proofErr w:type="spellEnd"/>
      <w:r w:rsidRPr="001A62E1">
        <w:rPr>
          <w:rFonts w:ascii="Arial" w:hAnsi="Arial" w:cs="Arial"/>
          <w:sz w:val="24"/>
          <w:szCs w:val="24"/>
        </w:rPr>
        <w:t>: The moon is so bright and big.</w:t>
      </w:r>
    </w:p>
    <w:p w14:paraId="2676E588" w14:textId="08D58DDC" w:rsidR="002062D6" w:rsidRPr="001A62E1" w:rsidRDefault="002D62EF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 xml:space="preserve">17. Poster Making on the topic my </w:t>
      </w:r>
      <w:proofErr w:type="spellStart"/>
      <w:r w:rsidRPr="001A62E1">
        <w:rPr>
          <w:rFonts w:ascii="Arial" w:hAnsi="Arial" w:cs="Arial"/>
          <w:sz w:val="24"/>
          <w:szCs w:val="24"/>
        </w:rPr>
        <w:t>favourite</w:t>
      </w:r>
      <w:proofErr w:type="spellEnd"/>
      <w:r w:rsidRPr="001A62E1">
        <w:rPr>
          <w:rFonts w:ascii="Arial" w:hAnsi="Arial" w:cs="Arial"/>
          <w:sz w:val="24"/>
          <w:szCs w:val="24"/>
        </w:rPr>
        <w:t xml:space="preserve"> festival</w:t>
      </w:r>
      <w:r w:rsidR="00264CC2" w:rsidRPr="001A62E1">
        <w:rPr>
          <w:rFonts w:ascii="Arial" w:hAnsi="Arial" w:cs="Arial"/>
          <w:sz w:val="24"/>
          <w:szCs w:val="24"/>
        </w:rPr>
        <w:t>.                 (1X5=5</w:t>
      </w:r>
      <w:r w:rsidR="003A2BDC" w:rsidRPr="001A62E1">
        <w:rPr>
          <w:rFonts w:ascii="Arial" w:hAnsi="Arial" w:cs="Arial"/>
          <w:sz w:val="24"/>
          <w:szCs w:val="24"/>
        </w:rPr>
        <w:t xml:space="preserve"> </w:t>
      </w:r>
      <w:r w:rsidR="001A62E1" w:rsidRPr="001A62E1">
        <w:rPr>
          <w:rFonts w:ascii="Arial" w:hAnsi="Arial" w:cs="Arial"/>
          <w:sz w:val="24"/>
          <w:szCs w:val="24"/>
        </w:rPr>
        <w:t>Marks)</w:t>
      </w:r>
      <w:r w:rsidR="001A62E1" w:rsidRPr="001A62E1">
        <w:rPr>
          <w:rFonts w:ascii="Arial" w:hAnsi="Arial" w:cs="Arial"/>
          <w:noProof/>
          <w:sz w:val="24"/>
          <w:szCs w:val="24"/>
          <w:lang w:val="en-IN" w:eastAsia="en-IN" w:bidi="hi-IN"/>
        </w:rPr>
        <w:drawing>
          <wp:anchor distT="0" distB="0" distL="114300" distR="114300" simplePos="0" relativeHeight="251661312" behindDoc="0" locked="0" layoutInCell="1" allowOverlap="1" wp14:anchorId="254CA5D2" wp14:editId="3658935C">
            <wp:simplePos x="0" y="0"/>
            <wp:positionH relativeFrom="column">
              <wp:posOffset>784225</wp:posOffset>
            </wp:positionH>
            <wp:positionV relativeFrom="paragraph">
              <wp:posOffset>432435</wp:posOffset>
            </wp:positionV>
            <wp:extent cx="3699510" cy="2630170"/>
            <wp:effectExtent l="0" t="0" r="0" b="0"/>
            <wp:wrapTopAndBottom/>
            <wp:docPr id="14645092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308724" name="Picture 1092308724"/>
                    <pic:cNvPicPr/>
                  </pic:nvPicPr>
                  <pic:blipFill rotWithShape="1">
                    <a:blip r:embed="rId7"/>
                    <a:srcRect l="16163" t="3765" r="15274" b="82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9510" cy="26301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B7ECA1" w14:textId="2B2500F4" w:rsidR="001C3A8E" w:rsidRPr="001A62E1" w:rsidRDefault="001C3A8E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 xml:space="preserve"> </w:t>
      </w:r>
      <w:r w:rsidR="00CF5F8D" w:rsidRPr="001A62E1">
        <w:rPr>
          <w:rFonts w:ascii="Arial" w:hAnsi="Arial" w:cs="Arial"/>
          <w:sz w:val="24"/>
          <w:szCs w:val="24"/>
        </w:rPr>
        <w:t xml:space="preserve">         </w:t>
      </w:r>
      <w:r w:rsidRPr="001A62E1">
        <w:rPr>
          <w:rFonts w:ascii="Arial" w:hAnsi="Arial" w:cs="Arial"/>
          <w:sz w:val="24"/>
          <w:szCs w:val="24"/>
        </w:rPr>
        <w:t xml:space="preserve">       </w:t>
      </w:r>
      <w:r w:rsidR="00E31B13" w:rsidRPr="001A62E1">
        <w:rPr>
          <w:rFonts w:ascii="Arial" w:hAnsi="Arial" w:cs="Arial"/>
          <w:sz w:val="24"/>
          <w:szCs w:val="24"/>
        </w:rPr>
        <w:t xml:space="preserve">   </w:t>
      </w:r>
      <w:r w:rsidRPr="001A62E1">
        <w:rPr>
          <w:rFonts w:ascii="Arial" w:hAnsi="Arial" w:cs="Arial"/>
          <w:sz w:val="24"/>
          <w:szCs w:val="24"/>
        </w:rPr>
        <w:t xml:space="preserve">      </w:t>
      </w:r>
      <w:r w:rsidR="001A62E1">
        <w:rPr>
          <w:rFonts w:ascii="Arial" w:hAnsi="Arial" w:cs="Arial"/>
          <w:sz w:val="24"/>
          <w:szCs w:val="24"/>
        </w:rPr>
        <w:t xml:space="preserve">                          </w:t>
      </w:r>
      <w:r w:rsidRPr="001A62E1">
        <w:rPr>
          <w:rFonts w:ascii="Arial" w:hAnsi="Arial" w:cs="Arial"/>
          <w:sz w:val="24"/>
          <w:szCs w:val="24"/>
        </w:rPr>
        <w:t xml:space="preserve">     OR</w:t>
      </w:r>
    </w:p>
    <w:p w14:paraId="6B8559E9" w14:textId="104C9289" w:rsidR="003A2BDC" w:rsidRPr="001A62E1" w:rsidRDefault="001A62E1" w:rsidP="003F6DA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</w:t>
      </w:r>
      <w:r w:rsidR="001166CB" w:rsidRPr="001A62E1">
        <w:rPr>
          <w:rFonts w:ascii="Arial" w:hAnsi="Arial" w:cs="Arial"/>
          <w:sz w:val="24"/>
          <w:szCs w:val="24"/>
        </w:rPr>
        <w:t xml:space="preserve">     My Best Friend</w:t>
      </w:r>
      <w:r w:rsidR="003A2BDC" w:rsidRPr="001A62E1">
        <w:rPr>
          <w:rFonts w:ascii="Arial" w:hAnsi="Arial" w:cs="Arial"/>
          <w:sz w:val="24"/>
          <w:szCs w:val="24"/>
        </w:rPr>
        <w:t xml:space="preserve"> </w:t>
      </w:r>
      <w:r w:rsidR="00813958" w:rsidRPr="001A62E1">
        <w:rPr>
          <w:rFonts w:ascii="Arial" w:hAnsi="Arial" w:cs="Arial"/>
          <w:sz w:val="24"/>
          <w:szCs w:val="24"/>
        </w:rPr>
        <w:t xml:space="preserve">              </w:t>
      </w:r>
      <w:r w:rsidR="003A2BDC" w:rsidRPr="001A62E1">
        <w:rPr>
          <w:rFonts w:ascii="Arial" w:hAnsi="Arial" w:cs="Arial"/>
          <w:sz w:val="24"/>
          <w:szCs w:val="24"/>
        </w:rPr>
        <w:t xml:space="preserve"> (1X5=5 </w:t>
      </w:r>
      <w:r w:rsidRPr="001A62E1">
        <w:rPr>
          <w:rFonts w:ascii="Arial" w:hAnsi="Arial" w:cs="Arial"/>
          <w:sz w:val="24"/>
          <w:szCs w:val="24"/>
        </w:rPr>
        <w:t>Marks)</w:t>
      </w:r>
      <w:r w:rsidR="003A2BDC" w:rsidRPr="001A62E1">
        <w:rPr>
          <w:rFonts w:ascii="Arial" w:hAnsi="Arial" w:cs="Arial"/>
          <w:sz w:val="24"/>
          <w:szCs w:val="24"/>
        </w:rPr>
        <w:t xml:space="preserve"> </w:t>
      </w:r>
    </w:p>
    <w:p w14:paraId="4A2103B9" w14:textId="47EBF7E9" w:rsidR="001166CB" w:rsidRPr="001A62E1" w:rsidRDefault="001A62E1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>1.</w:t>
      </w:r>
      <w:r w:rsidR="001166CB" w:rsidRPr="001A62E1">
        <w:rPr>
          <w:rFonts w:ascii="Arial" w:hAnsi="Arial" w:cs="Arial"/>
          <w:sz w:val="24"/>
          <w:szCs w:val="24"/>
        </w:rPr>
        <w:t xml:space="preserve"> _________is my best friend.</w:t>
      </w:r>
    </w:p>
    <w:p w14:paraId="409E7F7B" w14:textId="0F14513A" w:rsidR="00741CCA" w:rsidRPr="001A62E1" w:rsidRDefault="001A62E1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>2. She</w:t>
      </w:r>
      <w:r w:rsidR="00BB637B" w:rsidRPr="001A62E1">
        <w:rPr>
          <w:rFonts w:ascii="Arial" w:hAnsi="Arial" w:cs="Arial"/>
          <w:sz w:val="24"/>
          <w:szCs w:val="24"/>
        </w:rPr>
        <w:t>/he</w:t>
      </w:r>
      <w:r w:rsidR="001166CB" w:rsidRPr="001A62E1">
        <w:rPr>
          <w:rFonts w:ascii="Arial" w:hAnsi="Arial" w:cs="Arial"/>
          <w:sz w:val="24"/>
          <w:szCs w:val="24"/>
        </w:rPr>
        <w:t xml:space="preserve"> is </w:t>
      </w:r>
      <w:r w:rsidR="00741CCA" w:rsidRPr="001A62E1">
        <w:rPr>
          <w:rFonts w:ascii="Arial" w:hAnsi="Arial" w:cs="Arial"/>
          <w:sz w:val="24"/>
          <w:szCs w:val="24"/>
        </w:rPr>
        <w:t>_____</w:t>
      </w:r>
      <w:r w:rsidR="001166CB" w:rsidRPr="001A62E1">
        <w:rPr>
          <w:rFonts w:ascii="Arial" w:hAnsi="Arial" w:cs="Arial"/>
          <w:sz w:val="24"/>
          <w:szCs w:val="24"/>
        </w:rPr>
        <w:t>years old.</w:t>
      </w:r>
    </w:p>
    <w:p w14:paraId="7179B61B" w14:textId="77777777" w:rsidR="007E628F" w:rsidRPr="001A62E1" w:rsidRDefault="00741CCA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lastRenderedPageBreak/>
        <w:t>3.</w:t>
      </w:r>
      <w:r w:rsidR="001166CB" w:rsidRPr="001A62E1">
        <w:rPr>
          <w:rFonts w:ascii="Arial" w:hAnsi="Arial" w:cs="Arial"/>
          <w:sz w:val="24"/>
          <w:szCs w:val="24"/>
        </w:rPr>
        <w:t xml:space="preserve"> </w:t>
      </w:r>
      <w:r w:rsidR="00BB637B" w:rsidRPr="001A62E1">
        <w:rPr>
          <w:rFonts w:ascii="Arial" w:hAnsi="Arial" w:cs="Arial"/>
          <w:sz w:val="24"/>
          <w:szCs w:val="24"/>
        </w:rPr>
        <w:t>She/he</w:t>
      </w:r>
      <w:r w:rsidR="001166CB" w:rsidRPr="001A62E1">
        <w:rPr>
          <w:rFonts w:ascii="Arial" w:hAnsi="Arial" w:cs="Arial"/>
          <w:sz w:val="24"/>
          <w:szCs w:val="24"/>
        </w:rPr>
        <w:t xml:space="preserve"> </w:t>
      </w:r>
      <w:r w:rsidR="00BB637B" w:rsidRPr="001A62E1">
        <w:rPr>
          <w:rFonts w:ascii="Arial" w:hAnsi="Arial" w:cs="Arial"/>
          <w:sz w:val="24"/>
          <w:szCs w:val="24"/>
        </w:rPr>
        <w:t>i</w:t>
      </w:r>
      <w:r w:rsidR="001166CB" w:rsidRPr="001A62E1">
        <w:rPr>
          <w:rFonts w:ascii="Arial" w:hAnsi="Arial" w:cs="Arial"/>
          <w:sz w:val="24"/>
          <w:szCs w:val="24"/>
        </w:rPr>
        <w:t xml:space="preserve">s my classmate. </w:t>
      </w:r>
    </w:p>
    <w:p w14:paraId="50B2EC40" w14:textId="77777777" w:rsidR="00663943" w:rsidRPr="001A62E1" w:rsidRDefault="001166CB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>4. She</w:t>
      </w:r>
      <w:r w:rsidR="007E628F" w:rsidRPr="001A62E1">
        <w:rPr>
          <w:rFonts w:ascii="Arial" w:hAnsi="Arial" w:cs="Arial"/>
          <w:sz w:val="24"/>
          <w:szCs w:val="24"/>
        </w:rPr>
        <w:t xml:space="preserve">/he </w:t>
      </w:r>
      <w:r w:rsidRPr="001A62E1">
        <w:rPr>
          <w:rFonts w:ascii="Arial" w:hAnsi="Arial" w:cs="Arial"/>
          <w:sz w:val="24"/>
          <w:szCs w:val="24"/>
        </w:rPr>
        <w:t xml:space="preserve">has </w:t>
      </w:r>
      <w:r w:rsidR="00CA669B" w:rsidRPr="001A62E1">
        <w:rPr>
          <w:rFonts w:ascii="Arial" w:hAnsi="Arial" w:cs="Arial"/>
          <w:sz w:val="24"/>
          <w:szCs w:val="24"/>
        </w:rPr>
        <w:t xml:space="preserve">a </w:t>
      </w:r>
      <w:r w:rsidRPr="001A62E1">
        <w:rPr>
          <w:rFonts w:ascii="Arial" w:hAnsi="Arial" w:cs="Arial"/>
          <w:sz w:val="24"/>
          <w:szCs w:val="24"/>
        </w:rPr>
        <w:t>kind</w:t>
      </w:r>
      <w:r w:rsidR="00663943" w:rsidRPr="001A62E1">
        <w:rPr>
          <w:rFonts w:ascii="Arial" w:hAnsi="Arial" w:cs="Arial"/>
          <w:sz w:val="24"/>
          <w:szCs w:val="24"/>
        </w:rPr>
        <w:t xml:space="preserve"> </w:t>
      </w:r>
      <w:r w:rsidRPr="001A62E1">
        <w:rPr>
          <w:rFonts w:ascii="Arial" w:hAnsi="Arial" w:cs="Arial"/>
          <w:sz w:val="24"/>
          <w:szCs w:val="24"/>
        </w:rPr>
        <w:t>heart</w:t>
      </w:r>
      <w:r w:rsidR="00663943" w:rsidRPr="001A62E1">
        <w:rPr>
          <w:rFonts w:ascii="Arial" w:hAnsi="Arial" w:cs="Arial"/>
          <w:sz w:val="24"/>
          <w:szCs w:val="24"/>
        </w:rPr>
        <w:t>.</w:t>
      </w:r>
    </w:p>
    <w:p w14:paraId="29F72191" w14:textId="0BE1C947" w:rsidR="000F4696" w:rsidRPr="001A62E1" w:rsidRDefault="001166CB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 xml:space="preserve"> 5 She</w:t>
      </w:r>
      <w:r w:rsidR="00663943" w:rsidRPr="001A62E1">
        <w:rPr>
          <w:rFonts w:ascii="Arial" w:hAnsi="Arial" w:cs="Arial"/>
          <w:sz w:val="24"/>
          <w:szCs w:val="24"/>
        </w:rPr>
        <w:t>/</w:t>
      </w:r>
      <w:r w:rsidRPr="001A62E1">
        <w:rPr>
          <w:rFonts w:ascii="Arial" w:hAnsi="Arial" w:cs="Arial"/>
          <w:sz w:val="24"/>
          <w:szCs w:val="24"/>
        </w:rPr>
        <w:t xml:space="preserve"> </w:t>
      </w:r>
      <w:r w:rsidR="00663943" w:rsidRPr="001A62E1">
        <w:rPr>
          <w:rFonts w:ascii="Arial" w:hAnsi="Arial" w:cs="Arial"/>
          <w:sz w:val="24"/>
          <w:szCs w:val="24"/>
        </w:rPr>
        <w:t>always</w:t>
      </w:r>
      <w:r w:rsidRPr="001A62E1">
        <w:rPr>
          <w:rFonts w:ascii="Arial" w:hAnsi="Arial" w:cs="Arial"/>
          <w:sz w:val="24"/>
          <w:szCs w:val="24"/>
        </w:rPr>
        <w:t xml:space="preserve"> make</w:t>
      </w:r>
      <w:r w:rsidR="00275446">
        <w:rPr>
          <w:rFonts w:ascii="Arial" w:hAnsi="Arial" w:cs="Arial"/>
          <w:sz w:val="24"/>
          <w:szCs w:val="24"/>
        </w:rPr>
        <w:t>s</w:t>
      </w:r>
      <w:r w:rsidRPr="001A62E1">
        <w:rPr>
          <w:rFonts w:ascii="Arial" w:hAnsi="Arial" w:cs="Arial"/>
          <w:sz w:val="24"/>
          <w:szCs w:val="24"/>
        </w:rPr>
        <w:t xml:space="preserve"> me smile.      </w:t>
      </w:r>
    </w:p>
    <w:p w14:paraId="69622782" w14:textId="3E12FC76" w:rsidR="00813958" w:rsidRPr="001A62E1" w:rsidRDefault="000F4696" w:rsidP="003F6DA5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>18. The correct order for preparing the salad is: (2</w:t>
      </w:r>
      <w:r w:rsidR="00C77FA1" w:rsidRPr="001A62E1">
        <w:rPr>
          <w:rFonts w:ascii="Arial" w:hAnsi="Arial" w:cs="Arial"/>
          <w:sz w:val="24"/>
          <w:szCs w:val="24"/>
        </w:rPr>
        <w:t>) Next, I</w:t>
      </w:r>
      <w:r w:rsidR="001A62E1" w:rsidRPr="001A62E1">
        <w:rPr>
          <w:rFonts w:ascii="Arial" w:hAnsi="Arial" w:cs="Arial"/>
          <w:sz w:val="24"/>
          <w:szCs w:val="24"/>
        </w:rPr>
        <w:t xml:space="preserve"> put</w:t>
      </w:r>
      <w:r w:rsidRPr="001A62E1">
        <w:rPr>
          <w:rFonts w:ascii="Arial" w:hAnsi="Arial" w:cs="Arial"/>
          <w:sz w:val="24"/>
          <w:szCs w:val="24"/>
        </w:rPr>
        <w:t xml:space="preserve"> </w:t>
      </w:r>
      <w:r w:rsidR="001A62E1">
        <w:rPr>
          <w:rFonts w:ascii="Arial" w:hAnsi="Arial" w:cs="Arial"/>
          <w:sz w:val="24"/>
          <w:szCs w:val="24"/>
        </w:rPr>
        <w:t>in</w:t>
      </w:r>
      <w:r w:rsidRPr="001A62E1">
        <w:rPr>
          <w:rFonts w:ascii="Arial" w:hAnsi="Arial" w:cs="Arial"/>
          <w:sz w:val="24"/>
          <w:szCs w:val="24"/>
        </w:rPr>
        <w:t xml:space="preserve"> papaya cubes, </w:t>
      </w:r>
      <w:r w:rsidR="001A62E1">
        <w:rPr>
          <w:rFonts w:ascii="Arial" w:hAnsi="Arial" w:cs="Arial"/>
          <w:sz w:val="24"/>
          <w:szCs w:val="24"/>
        </w:rPr>
        <w:t xml:space="preserve">(1) </w:t>
      </w:r>
      <w:r w:rsidRPr="001A62E1">
        <w:rPr>
          <w:rFonts w:ascii="Arial" w:hAnsi="Arial" w:cs="Arial"/>
          <w:sz w:val="24"/>
          <w:szCs w:val="24"/>
        </w:rPr>
        <w:t xml:space="preserve">Mother cuts some fruits for me. First, I take some banana slices, (4) Then </w:t>
      </w:r>
      <w:r w:rsidR="001A62E1" w:rsidRPr="001A62E1">
        <w:rPr>
          <w:rFonts w:ascii="Arial" w:hAnsi="Arial" w:cs="Arial"/>
          <w:sz w:val="24"/>
          <w:szCs w:val="24"/>
        </w:rPr>
        <w:t>I mix</w:t>
      </w:r>
      <w:r w:rsidRPr="001A62E1">
        <w:rPr>
          <w:rFonts w:ascii="Arial" w:hAnsi="Arial" w:cs="Arial"/>
          <w:sz w:val="24"/>
          <w:szCs w:val="24"/>
        </w:rPr>
        <w:t xml:space="preserve"> </w:t>
      </w:r>
      <w:r w:rsidR="001A62E1" w:rsidRPr="001A62E1">
        <w:rPr>
          <w:rFonts w:ascii="Arial" w:hAnsi="Arial" w:cs="Arial"/>
          <w:sz w:val="24"/>
          <w:szCs w:val="24"/>
        </w:rPr>
        <w:t>them</w:t>
      </w:r>
      <w:r w:rsidRPr="001A62E1">
        <w:rPr>
          <w:rFonts w:ascii="Arial" w:hAnsi="Arial" w:cs="Arial"/>
          <w:sz w:val="24"/>
          <w:szCs w:val="24"/>
        </w:rPr>
        <w:t xml:space="preserve"> all (3) After that I add some grapes from a bunch, (5) Finally, I squeeze a lemon on it, adding a pinch of salt. </w:t>
      </w:r>
      <w:r w:rsidR="001166CB" w:rsidRPr="001A62E1">
        <w:rPr>
          <w:rFonts w:ascii="Arial" w:hAnsi="Arial" w:cs="Arial"/>
          <w:sz w:val="24"/>
          <w:szCs w:val="24"/>
        </w:rPr>
        <w:t xml:space="preserve">           </w:t>
      </w:r>
      <w:r w:rsidR="00813958" w:rsidRPr="001A62E1">
        <w:rPr>
          <w:rFonts w:ascii="Arial" w:hAnsi="Arial" w:cs="Arial"/>
          <w:sz w:val="24"/>
          <w:szCs w:val="24"/>
        </w:rPr>
        <w:t xml:space="preserve">  (1X5=5 </w:t>
      </w:r>
      <w:r w:rsidR="001A62E1" w:rsidRPr="001A62E1">
        <w:rPr>
          <w:rFonts w:ascii="Arial" w:hAnsi="Arial" w:cs="Arial"/>
          <w:sz w:val="24"/>
          <w:szCs w:val="24"/>
        </w:rPr>
        <w:t>Marks)</w:t>
      </w:r>
      <w:r w:rsidR="00813958" w:rsidRPr="001A62E1">
        <w:rPr>
          <w:rFonts w:ascii="Arial" w:hAnsi="Arial" w:cs="Arial"/>
          <w:sz w:val="24"/>
          <w:szCs w:val="24"/>
        </w:rPr>
        <w:t xml:space="preserve"> </w:t>
      </w:r>
    </w:p>
    <w:p w14:paraId="22D15D74" w14:textId="759297D1" w:rsidR="000F4696" w:rsidRPr="001A62E1" w:rsidRDefault="000F4696">
      <w:pPr>
        <w:rPr>
          <w:rFonts w:ascii="Arial" w:hAnsi="Arial" w:cs="Arial"/>
          <w:sz w:val="24"/>
          <w:szCs w:val="24"/>
        </w:rPr>
      </w:pPr>
    </w:p>
    <w:p w14:paraId="051033A2" w14:textId="74D2EC12" w:rsidR="001166CB" w:rsidRPr="001A62E1" w:rsidRDefault="000F4696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>19.</w:t>
      </w:r>
      <w:r w:rsidR="001166CB" w:rsidRPr="001A62E1">
        <w:rPr>
          <w:rFonts w:ascii="Arial" w:hAnsi="Arial" w:cs="Arial"/>
          <w:sz w:val="24"/>
          <w:szCs w:val="24"/>
        </w:rPr>
        <w:t xml:space="preserve"> </w:t>
      </w:r>
      <w:r w:rsidR="00D8291F" w:rsidRPr="001A62E1">
        <w:rPr>
          <w:rFonts w:ascii="Arial" w:hAnsi="Arial" w:cs="Arial"/>
          <w:sz w:val="24"/>
          <w:szCs w:val="24"/>
        </w:rPr>
        <w:t>Feeling sleepy</w:t>
      </w:r>
      <w:r w:rsidR="00D02774" w:rsidRPr="001A62E1">
        <w:rPr>
          <w:rFonts w:ascii="Arial" w:hAnsi="Arial" w:cs="Arial"/>
          <w:sz w:val="24"/>
          <w:szCs w:val="24"/>
        </w:rPr>
        <w:t xml:space="preserve">.                            </w:t>
      </w:r>
      <w:r w:rsidR="001A62E1">
        <w:rPr>
          <w:rFonts w:ascii="Arial" w:hAnsi="Arial" w:cs="Arial"/>
          <w:sz w:val="24"/>
          <w:szCs w:val="24"/>
        </w:rPr>
        <w:t xml:space="preserve">                                         </w:t>
      </w:r>
      <w:r w:rsidR="00D02774" w:rsidRPr="001A62E1">
        <w:rPr>
          <w:rFonts w:ascii="Arial" w:hAnsi="Arial" w:cs="Arial"/>
          <w:sz w:val="24"/>
          <w:szCs w:val="24"/>
        </w:rPr>
        <w:t xml:space="preserve">1 </w:t>
      </w:r>
      <w:r w:rsidR="00843F68" w:rsidRPr="001A62E1">
        <w:rPr>
          <w:rFonts w:ascii="Arial" w:hAnsi="Arial" w:cs="Arial"/>
          <w:sz w:val="24"/>
          <w:szCs w:val="24"/>
        </w:rPr>
        <w:t>M</w:t>
      </w:r>
      <w:r w:rsidR="00D02774" w:rsidRPr="001A62E1">
        <w:rPr>
          <w:rFonts w:ascii="Arial" w:hAnsi="Arial" w:cs="Arial"/>
          <w:sz w:val="24"/>
          <w:szCs w:val="24"/>
        </w:rPr>
        <w:t>arks</w:t>
      </w:r>
    </w:p>
    <w:p w14:paraId="19C55E7D" w14:textId="6407C6EF" w:rsidR="00D8291F" w:rsidRPr="001A62E1" w:rsidRDefault="00D8291F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>20.</w:t>
      </w:r>
      <w:r w:rsidR="00B72074" w:rsidRPr="001A62E1">
        <w:rPr>
          <w:rFonts w:ascii="Arial" w:hAnsi="Arial" w:cs="Arial"/>
          <w:sz w:val="24"/>
          <w:szCs w:val="24"/>
        </w:rPr>
        <w:t xml:space="preserve"> </w:t>
      </w:r>
      <w:r w:rsidR="003A0F24" w:rsidRPr="001A62E1">
        <w:rPr>
          <w:rFonts w:ascii="Arial" w:hAnsi="Arial" w:cs="Arial"/>
          <w:sz w:val="24"/>
          <w:szCs w:val="24"/>
        </w:rPr>
        <w:t>C</w:t>
      </w:r>
      <w:r w:rsidR="00843F68" w:rsidRPr="001A62E1">
        <w:rPr>
          <w:rFonts w:ascii="Arial" w:hAnsi="Arial" w:cs="Arial"/>
          <w:sz w:val="24"/>
          <w:szCs w:val="24"/>
        </w:rPr>
        <w:t xml:space="preserve">            </w:t>
      </w:r>
      <w:r w:rsidR="001A62E1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843F68" w:rsidRPr="001A62E1">
        <w:rPr>
          <w:rFonts w:ascii="Arial" w:hAnsi="Arial" w:cs="Arial"/>
          <w:sz w:val="24"/>
          <w:szCs w:val="24"/>
        </w:rPr>
        <w:t xml:space="preserve"> 1 Marks</w:t>
      </w:r>
    </w:p>
    <w:p w14:paraId="1A80AB2A" w14:textId="694F240B" w:rsidR="00B72074" w:rsidRPr="001A62E1" w:rsidRDefault="00B72074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>21</w:t>
      </w:r>
      <w:r w:rsidR="006B40C5" w:rsidRPr="001A62E1">
        <w:rPr>
          <w:rFonts w:ascii="Arial" w:hAnsi="Arial" w:cs="Arial"/>
          <w:sz w:val="24"/>
          <w:szCs w:val="24"/>
        </w:rPr>
        <w:t>.</w:t>
      </w:r>
      <w:r w:rsidR="00237E83" w:rsidRPr="001A62E1">
        <w:rPr>
          <w:rFonts w:ascii="Arial" w:hAnsi="Arial" w:cs="Arial"/>
          <w:sz w:val="24"/>
          <w:szCs w:val="24"/>
        </w:rPr>
        <w:t xml:space="preserve"> </w:t>
      </w:r>
      <w:r w:rsidR="00FC7A4A" w:rsidRPr="001A62E1">
        <w:rPr>
          <w:rFonts w:ascii="Arial" w:hAnsi="Arial" w:cs="Arial"/>
          <w:sz w:val="24"/>
          <w:szCs w:val="24"/>
        </w:rPr>
        <w:t>Careful</w:t>
      </w:r>
      <w:r w:rsidR="00843F68" w:rsidRPr="001A62E1">
        <w:rPr>
          <w:rFonts w:ascii="Arial" w:hAnsi="Arial" w:cs="Arial"/>
          <w:sz w:val="24"/>
          <w:szCs w:val="24"/>
        </w:rPr>
        <w:t xml:space="preserve">    </w:t>
      </w:r>
      <w:r w:rsidR="001A62E1"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  <w:r w:rsidR="00843F68" w:rsidRPr="001A62E1">
        <w:rPr>
          <w:rFonts w:ascii="Arial" w:hAnsi="Arial" w:cs="Arial"/>
          <w:sz w:val="24"/>
          <w:szCs w:val="24"/>
        </w:rPr>
        <w:t xml:space="preserve">  1 Marks</w:t>
      </w:r>
    </w:p>
    <w:p w14:paraId="7A201497" w14:textId="6B56337E" w:rsidR="00FC7A4A" w:rsidRPr="001A62E1" w:rsidRDefault="00237E83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>22</w:t>
      </w:r>
      <w:r w:rsidR="00FC7A4A" w:rsidRPr="001A62E1">
        <w:rPr>
          <w:rFonts w:ascii="Arial" w:hAnsi="Arial" w:cs="Arial"/>
          <w:sz w:val="24"/>
          <w:szCs w:val="24"/>
        </w:rPr>
        <w:t xml:space="preserve">. Helpful </w:t>
      </w:r>
      <w:r w:rsidR="00843F68" w:rsidRPr="001A62E1">
        <w:rPr>
          <w:rFonts w:ascii="Arial" w:hAnsi="Arial" w:cs="Arial"/>
          <w:sz w:val="24"/>
          <w:szCs w:val="24"/>
        </w:rPr>
        <w:t xml:space="preserve">     </w:t>
      </w:r>
      <w:r w:rsidR="001A62E1">
        <w:rPr>
          <w:rFonts w:ascii="Arial" w:hAnsi="Arial" w:cs="Arial"/>
          <w:sz w:val="24"/>
          <w:szCs w:val="24"/>
        </w:rPr>
        <w:t xml:space="preserve">                                                                          </w:t>
      </w:r>
      <w:r w:rsidR="00843F68" w:rsidRPr="001A62E1">
        <w:rPr>
          <w:rFonts w:ascii="Arial" w:hAnsi="Arial" w:cs="Arial"/>
          <w:sz w:val="24"/>
          <w:szCs w:val="24"/>
        </w:rPr>
        <w:t xml:space="preserve">  1 Marks</w:t>
      </w:r>
    </w:p>
    <w:p w14:paraId="6DDEF22A" w14:textId="64D9D92D" w:rsidR="00C77FA1" w:rsidRDefault="00073274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>23</w:t>
      </w:r>
      <w:r w:rsidR="00FC7A4A" w:rsidRPr="001A62E1">
        <w:rPr>
          <w:rFonts w:ascii="Arial" w:hAnsi="Arial" w:cs="Arial"/>
          <w:sz w:val="24"/>
          <w:szCs w:val="24"/>
        </w:rPr>
        <w:t xml:space="preserve">. </w:t>
      </w:r>
      <w:r w:rsidR="002E1DC6" w:rsidRPr="001A62E1">
        <w:rPr>
          <w:rFonts w:ascii="Arial" w:hAnsi="Arial" w:cs="Arial"/>
          <w:sz w:val="24"/>
          <w:szCs w:val="24"/>
        </w:rPr>
        <w:t xml:space="preserve"> a) </w:t>
      </w:r>
      <w:r w:rsidR="00FC7A4A" w:rsidRPr="001A62E1">
        <w:rPr>
          <w:rFonts w:ascii="Arial" w:hAnsi="Arial" w:cs="Arial"/>
          <w:sz w:val="24"/>
          <w:szCs w:val="24"/>
        </w:rPr>
        <w:t>PAPAYA</w:t>
      </w:r>
      <w:r w:rsidR="00843F68" w:rsidRPr="001A62E1">
        <w:rPr>
          <w:rFonts w:ascii="Arial" w:hAnsi="Arial" w:cs="Arial"/>
          <w:sz w:val="24"/>
          <w:szCs w:val="24"/>
        </w:rPr>
        <w:t xml:space="preserve">                   </w:t>
      </w:r>
      <w:r w:rsidR="00C77FA1"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="00843F68" w:rsidRPr="001A62E1">
        <w:rPr>
          <w:rFonts w:ascii="Arial" w:hAnsi="Arial" w:cs="Arial"/>
          <w:sz w:val="24"/>
          <w:szCs w:val="24"/>
        </w:rPr>
        <w:t xml:space="preserve">    2 Marks </w:t>
      </w:r>
    </w:p>
    <w:p w14:paraId="32A68F68" w14:textId="48C6BC49" w:rsidR="006B40C5" w:rsidRPr="001A62E1" w:rsidRDefault="009F5D8F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 xml:space="preserve">      </w:t>
      </w:r>
      <w:r w:rsidR="002E1DC6" w:rsidRPr="001A62E1">
        <w:rPr>
          <w:rFonts w:ascii="Arial" w:hAnsi="Arial" w:cs="Arial"/>
          <w:sz w:val="24"/>
          <w:szCs w:val="24"/>
        </w:rPr>
        <w:t>b)</w:t>
      </w:r>
      <w:r w:rsidRPr="001A62E1">
        <w:rPr>
          <w:rFonts w:ascii="Arial" w:hAnsi="Arial" w:cs="Arial"/>
          <w:sz w:val="24"/>
          <w:szCs w:val="24"/>
        </w:rPr>
        <w:t xml:space="preserve"> </w:t>
      </w:r>
      <w:r w:rsidR="00275446">
        <w:rPr>
          <w:rFonts w:ascii="Arial" w:hAnsi="Arial" w:cs="Arial"/>
          <w:sz w:val="24"/>
          <w:szCs w:val="24"/>
        </w:rPr>
        <w:t>The police</w:t>
      </w:r>
      <w:r w:rsidR="00D07BBF">
        <w:rPr>
          <w:rFonts w:ascii="Arial" w:hAnsi="Arial" w:cs="Arial"/>
          <w:sz w:val="24"/>
          <w:szCs w:val="24"/>
        </w:rPr>
        <w:t>man</w:t>
      </w:r>
      <w:bookmarkStart w:id="0" w:name="_GoBack"/>
      <w:bookmarkEnd w:id="0"/>
      <w:r w:rsidR="00275446">
        <w:rPr>
          <w:rFonts w:ascii="Arial" w:hAnsi="Arial" w:cs="Arial"/>
          <w:sz w:val="24"/>
          <w:szCs w:val="24"/>
        </w:rPr>
        <w:t xml:space="preserve"> arrested the thief.</w:t>
      </w:r>
    </w:p>
    <w:p w14:paraId="4BEC32F9" w14:textId="7B355DBD" w:rsidR="003C4B11" w:rsidRPr="001A62E1" w:rsidRDefault="00952B8F" w:rsidP="003F6DA5">
      <w:pPr>
        <w:shd w:val="clear" w:color="auto" w:fill="FFFFFF"/>
        <w:spacing w:line="360" w:lineRule="atLeast"/>
        <w:rPr>
          <w:rFonts w:ascii="Arial" w:eastAsia="Times New Roman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>24.</w:t>
      </w:r>
      <w:r w:rsidR="003C4B11" w:rsidRPr="001A62E1">
        <w:rPr>
          <w:rStyle w:val="Strong"/>
          <w:rFonts w:ascii="Arial" w:eastAsia="Times New Roman" w:hAnsi="Arial" w:cs="Arial"/>
          <w:sz w:val="24"/>
          <w:szCs w:val="24"/>
        </w:rPr>
        <w:t xml:space="preserve"> Crossword Solutions:</w:t>
      </w:r>
      <w:r w:rsidR="00843F68" w:rsidRPr="001A62E1">
        <w:rPr>
          <w:rStyle w:val="Strong"/>
          <w:rFonts w:ascii="Arial" w:eastAsia="Times New Roman" w:hAnsi="Arial" w:cs="Arial"/>
          <w:sz w:val="24"/>
          <w:szCs w:val="24"/>
        </w:rPr>
        <w:t xml:space="preserve">      </w:t>
      </w:r>
      <w:r w:rsidR="00C77FA1">
        <w:rPr>
          <w:rStyle w:val="Strong"/>
          <w:rFonts w:ascii="Arial" w:eastAsia="Times New Roman" w:hAnsi="Arial" w:cs="Arial"/>
          <w:sz w:val="24"/>
          <w:szCs w:val="24"/>
        </w:rPr>
        <w:t xml:space="preserve">                                                 </w:t>
      </w:r>
      <w:r w:rsidR="00843F68" w:rsidRPr="001A62E1">
        <w:rPr>
          <w:rStyle w:val="Strong"/>
          <w:rFonts w:ascii="Arial" w:eastAsia="Times New Roman" w:hAnsi="Arial" w:cs="Arial"/>
          <w:sz w:val="24"/>
          <w:szCs w:val="24"/>
        </w:rPr>
        <w:t xml:space="preserve">  </w:t>
      </w:r>
      <w:r w:rsidR="00843F68" w:rsidRPr="001A62E1">
        <w:rPr>
          <w:rFonts w:ascii="Arial" w:hAnsi="Arial" w:cs="Arial"/>
          <w:sz w:val="24"/>
          <w:szCs w:val="24"/>
        </w:rPr>
        <w:t>2 Marks</w:t>
      </w:r>
    </w:p>
    <w:p w14:paraId="3F6C56FE" w14:textId="77777777" w:rsidR="003C4B11" w:rsidRPr="001A62E1" w:rsidRDefault="003C4B11" w:rsidP="003C4B11">
      <w:pPr>
        <w:numPr>
          <w:ilvl w:val="0"/>
          <w:numId w:val="10"/>
        </w:numPr>
        <w:shd w:val="clear" w:color="auto" w:fill="FFFFFF"/>
        <w:spacing w:after="180" w:line="360" w:lineRule="atLeast"/>
        <w:rPr>
          <w:rFonts w:ascii="Arial" w:eastAsia="Times New Roman" w:hAnsi="Arial" w:cs="Arial"/>
          <w:sz w:val="24"/>
          <w:szCs w:val="24"/>
        </w:rPr>
      </w:pPr>
      <w:r w:rsidRPr="001A62E1">
        <w:rPr>
          <w:rStyle w:val="Strong"/>
          <w:rFonts w:ascii="Arial" w:eastAsia="Times New Roman" w:hAnsi="Arial" w:cs="Arial"/>
          <w:sz w:val="24"/>
          <w:szCs w:val="24"/>
        </w:rPr>
        <w:t>APPLE:</w:t>
      </w:r>
      <w:r w:rsidRPr="001A62E1">
        <w:rPr>
          <w:rStyle w:val="t286pc"/>
          <w:rFonts w:ascii="Arial" w:eastAsia="Times New Roman" w:hAnsi="Arial" w:cs="Arial"/>
          <w:sz w:val="24"/>
          <w:szCs w:val="24"/>
        </w:rPr>
        <w:t> Top row (Horizontal)</w:t>
      </w:r>
    </w:p>
    <w:p w14:paraId="3A5234A0" w14:textId="77777777" w:rsidR="003C4B11" w:rsidRPr="001A62E1" w:rsidRDefault="003C4B11" w:rsidP="003C4B11">
      <w:pPr>
        <w:numPr>
          <w:ilvl w:val="0"/>
          <w:numId w:val="10"/>
        </w:numPr>
        <w:shd w:val="clear" w:color="auto" w:fill="FFFFFF"/>
        <w:spacing w:after="180" w:line="360" w:lineRule="atLeast"/>
        <w:rPr>
          <w:rFonts w:ascii="Arial" w:eastAsia="Times New Roman" w:hAnsi="Arial" w:cs="Arial"/>
          <w:sz w:val="24"/>
          <w:szCs w:val="24"/>
        </w:rPr>
      </w:pPr>
      <w:r w:rsidRPr="001A62E1">
        <w:rPr>
          <w:rStyle w:val="Strong"/>
          <w:rFonts w:ascii="Arial" w:eastAsia="Times New Roman" w:hAnsi="Arial" w:cs="Arial"/>
          <w:sz w:val="24"/>
          <w:szCs w:val="24"/>
        </w:rPr>
        <w:t>MANGO:</w:t>
      </w:r>
      <w:r w:rsidRPr="001A62E1">
        <w:rPr>
          <w:rStyle w:val="t286pc"/>
          <w:rFonts w:ascii="Arial" w:eastAsia="Times New Roman" w:hAnsi="Arial" w:cs="Arial"/>
          <w:sz w:val="24"/>
          <w:szCs w:val="24"/>
        </w:rPr>
        <w:t> Far right column, starting from the second row (Vertical)</w:t>
      </w:r>
    </w:p>
    <w:p w14:paraId="7EB9BC9B" w14:textId="77777777" w:rsidR="003C4B11" w:rsidRPr="001A62E1" w:rsidRDefault="003C4B11" w:rsidP="003C4B11">
      <w:pPr>
        <w:numPr>
          <w:ilvl w:val="0"/>
          <w:numId w:val="10"/>
        </w:numPr>
        <w:shd w:val="clear" w:color="auto" w:fill="FFFFFF"/>
        <w:spacing w:after="180" w:line="360" w:lineRule="atLeast"/>
        <w:rPr>
          <w:rFonts w:ascii="Arial" w:eastAsia="Times New Roman" w:hAnsi="Arial" w:cs="Arial"/>
          <w:sz w:val="24"/>
          <w:szCs w:val="24"/>
        </w:rPr>
      </w:pPr>
      <w:r w:rsidRPr="001A62E1">
        <w:rPr>
          <w:rStyle w:val="Strong"/>
          <w:rFonts w:ascii="Arial" w:eastAsia="Times New Roman" w:hAnsi="Arial" w:cs="Arial"/>
          <w:sz w:val="24"/>
          <w:szCs w:val="24"/>
        </w:rPr>
        <w:t>ORANGE:</w:t>
      </w:r>
      <w:r w:rsidRPr="001A62E1">
        <w:rPr>
          <w:rStyle w:val="t286pc"/>
          <w:rFonts w:ascii="Arial" w:eastAsia="Times New Roman" w:hAnsi="Arial" w:cs="Arial"/>
          <w:sz w:val="24"/>
          <w:szCs w:val="24"/>
        </w:rPr>
        <w:t> Second column from the left, starting from the first row (Vertical)</w:t>
      </w:r>
    </w:p>
    <w:p w14:paraId="36858863" w14:textId="77777777" w:rsidR="003C4B11" w:rsidRPr="001A62E1" w:rsidRDefault="003C4B11" w:rsidP="003C4B11">
      <w:pPr>
        <w:numPr>
          <w:ilvl w:val="0"/>
          <w:numId w:val="10"/>
        </w:numPr>
        <w:shd w:val="clear" w:color="auto" w:fill="FFFFFF"/>
        <w:spacing w:after="180" w:line="360" w:lineRule="atLeast"/>
        <w:rPr>
          <w:rFonts w:ascii="Arial" w:eastAsia="Times New Roman" w:hAnsi="Arial" w:cs="Arial"/>
          <w:sz w:val="24"/>
          <w:szCs w:val="24"/>
        </w:rPr>
      </w:pPr>
      <w:r w:rsidRPr="001A62E1">
        <w:rPr>
          <w:rStyle w:val="Strong"/>
          <w:rFonts w:ascii="Arial" w:eastAsia="Times New Roman" w:hAnsi="Arial" w:cs="Arial"/>
          <w:sz w:val="24"/>
          <w:szCs w:val="24"/>
        </w:rPr>
        <w:t>PAPAYA:</w:t>
      </w:r>
      <w:r w:rsidRPr="001A62E1">
        <w:rPr>
          <w:rStyle w:val="t286pc"/>
          <w:rFonts w:ascii="Arial" w:eastAsia="Times New Roman" w:hAnsi="Arial" w:cs="Arial"/>
          <w:sz w:val="24"/>
          <w:szCs w:val="24"/>
        </w:rPr>
        <w:t> Third column from the left, starting from the first row (Vertical)</w:t>
      </w:r>
    </w:p>
    <w:p w14:paraId="3BCDFE07" w14:textId="77777777" w:rsidR="003C4B11" w:rsidRPr="001A62E1" w:rsidRDefault="003C4B11" w:rsidP="003C4B11">
      <w:pPr>
        <w:numPr>
          <w:ilvl w:val="0"/>
          <w:numId w:val="10"/>
        </w:numPr>
        <w:shd w:val="clear" w:color="auto" w:fill="FFFFFF"/>
        <w:spacing w:after="180" w:line="360" w:lineRule="atLeast"/>
        <w:rPr>
          <w:rFonts w:ascii="Arial" w:eastAsia="Times New Roman" w:hAnsi="Arial" w:cs="Arial"/>
          <w:sz w:val="24"/>
          <w:szCs w:val="24"/>
        </w:rPr>
      </w:pPr>
      <w:r w:rsidRPr="001A62E1">
        <w:rPr>
          <w:rStyle w:val="Strong"/>
          <w:rFonts w:ascii="Arial" w:eastAsia="Times New Roman" w:hAnsi="Arial" w:cs="Arial"/>
          <w:sz w:val="24"/>
          <w:szCs w:val="24"/>
        </w:rPr>
        <w:t>KIWI:</w:t>
      </w:r>
      <w:r w:rsidRPr="001A62E1">
        <w:rPr>
          <w:rStyle w:val="t286pc"/>
          <w:rFonts w:ascii="Arial" w:eastAsia="Times New Roman" w:hAnsi="Arial" w:cs="Arial"/>
          <w:sz w:val="24"/>
          <w:szCs w:val="24"/>
        </w:rPr>
        <w:t> Found diagonally or within the central clusters (e.g., </w:t>
      </w:r>
      <w:r w:rsidRPr="001A62E1">
        <w:rPr>
          <w:rStyle w:val="Strong"/>
          <w:rFonts w:ascii="Arial" w:eastAsia="Times New Roman" w:hAnsi="Arial" w:cs="Arial"/>
          <w:sz w:val="24"/>
          <w:szCs w:val="24"/>
        </w:rPr>
        <w:t>K-I-W-I</w:t>
      </w:r>
      <w:r w:rsidRPr="001A62E1">
        <w:rPr>
          <w:rStyle w:val="t286pc"/>
          <w:rFonts w:ascii="Arial" w:eastAsia="Times New Roman" w:hAnsi="Arial" w:cs="Arial"/>
          <w:sz w:val="24"/>
          <w:szCs w:val="24"/>
        </w:rPr>
        <w:t> starts at the 2nd row/2nd column).</w:t>
      </w:r>
    </w:p>
    <w:p w14:paraId="0C4C093B" w14:textId="2CEB1B60" w:rsidR="003C4B11" w:rsidRPr="00275446" w:rsidRDefault="003C4B11" w:rsidP="003F6DA5">
      <w:pPr>
        <w:numPr>
          <w:ilvl w:val="0"/>
          <w:numId w:val="10"/>
        </w:numPr>
        <w:shd w:val="clear" w:color="auto" w:fill="FFFFFF"/>
        <w:spacing w:after="180" w:line="360" w:lineRule="atLeast"/>
        <w:rPr>
          <w:rFonts w:ascii="Arial" w:eastAsia="Times New Roman" w:hAnsi="Arial" w:cs="Arial"/>
          <w:sz w:val="24"/>
          <w:szCs w:val="24"/>
        </w:rPr>
      </w:pPr>
      <w:r w:rsidRPr="001A62E1">
        <w:rPr>
          <w:rStyle w:val="Strong"/>
          <w:rFonts w:ascii="Arial" w:eastAsia="Times New Roman" w:hAnsi="Arial" w:cs="Arial"/>
          <w:sz w:val="24"/>
          <w:szCs w:val="24"/>
        </w:rPr>
        <w:t>CHIKU:</w:t>
      </w:r>
      <w:r w:rsidRPr="001A62E1">
        <w:rPr>
          <w:rStyle w:val="t286pc"/>
          <w:rFonts w:ascii="Arial" w:eastAsia="Times New Roman" w:hAnsi="Arial" w:cs="Arial"/>
          <w:sz w:val="24"/>
          <w:szCs w:val="24"/>
        </w:rPr>
        <w:t> Partial/Vertical elements present in the left columns.</w:t>
      </w:r>
      <w:r w:rsidRPr="001A62E1">
        <w:rPr>
          <w:rStyle w:val="vkekvd"/>
          <w:rFonts w:ascii="Arial" w:eastAsia="Times New Roman" w:hAnsi="Arial" w:cs="Arial"/>
          <w:sz w:val="24"/>
          <w:szCs w:val="24"/>
        </w:rPr>
        <w:t> </w:t>
      </w:r>
    </w:p>
    <w:p w14:paraId="0CF6EC9C" w14:textId="5C0ADCDF" w:rsidR="00952B8F" w:rsidRPr="001A62E1" w:rsidRDefault="00952B8F">
      <w:pPr>
        <w:rPr>
          <w:rFonts w:ascii="Arial" w:hAnsi="Arial" w:cs="Arial"/>
          <w:sz w:val="24"/>
          <w:szCs w:val="24"/>
        </w:rPr>
      </w:pPr>
    </w:p>
    <w:p w14:paraId="5A220BCE" w14:textId="2DC52CBB" w:rsidR="00695CBD" w:rsidRPr="001A62E1" w:rsidRDefault="00695CBD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>2</w:t>
      </w:r>
      <w:r w:rsidR="00883F37" w:rsidRPr="001A62E1">
        <w:rPr>
          <w:rFonts w:ascii="Arial" w:hAnsi="Arial" w:cs="Arial"/>
          <w:sz w:val="24"/>
          <w:szCs w:val="24"/>
        </w:rPr>
        <w:t>5. a) Rise</w:t>
      </w:r>
      <w:r w:rsidR="00843F68" w:rsidRPr="001A62E1">
        <w:rPr>
          <w:rFonts w:ascii="Arial" w:hAnsi="Arial" w:cs="Arial"/>
          <w:sz w:val="24"/>
          <w:szCs w:val="24"/>
        </w:rPr>
        <w:t xml:space="preserve">.                        </w:t>
      </w:r>
      <w:r w:rsidR="00C77FA1">
        <w:rPr>
          <w:rFonts w:ascii="Arial" w:hAnsi="Arial" w:cs="Arial"/>
          <w:sz w:val="24"/>
          <w:szCs w:val="24"/>
        </w:rPr>
        <w:t xml:space="preserve">                                                           </w:t>
      </w:r>
      <w:r w:rsidR="00843F68" w:rsidRPr="001A62E1">
        <w:rPr>
          <w:rFonts w:ascii="Arial" w:hAnsi="Arial" w:cs="Arial"/>
          <w:sz w:val="24"/>
          <w:szCs w:val="24"/>
        </w:rPr>
        <w:t xml:space="preserve"> 2 Marks</w:t>
      </w:r>
    </w:p>
    <w:p w14:paraId="79FE1D2E" w14:textId="521911E1" w:rsidR="00883F37" w:rsidRPr="001A62E1" w:rsidRDefault="00952B8F">
      <w:pPr>
        <w:rPr>
          <w:rFonts w:ascii="Arial" w:hAnsi="Arial" w:cs="Arial"/>
          <w:sz w:val="24"/>
          <w:szCs w:val="24"/>
        </w:rPr>
      </w:pPr>
      <w:r w:rsidRPr="001A62E1">
        <w:rPr>
          <w:rFonts w:ascii="Arial" w:hAnsi="Arial" w:cs="Arial"/>
          <w:sz w:val="24"/>
          <w:szCs w:val="24"/>
        </w:rPr>
        <w:t xml:space="preserve">         b) two </w:t>
      </w:r>
    </w:p>
    <w:p w14:paraId="6928407F" w14:textId="3DF24CD9" w:rsidR="00883F37" w:rsidRPr="001A62E1" w:rsidRDefault="00883F37">
      <w:pPr>
        <w:rPr>
          <w:rFonts w:ascii="Arial" w:hAnsi="Arial" w:cs="Arial"/>
          <w:sz w:val="24"/>
          <w:szCs w:val="24"/>
        </w:rPr>
      </w:pPr>
    </w:p>
    <w:p w14:paraId="6347A258" w14:textId="77777777" w:rsidR="00CF5F8D" w:rsidRPr="001A62E1" w:rsidRDefault="00CF5F8D">
      <w:pPr>
        <w:rPr>
          <w:rFonts w:ascii="Arial" w:hAnsi="Arial" w:cs="Arial"/>
          <w:sz w:val="24"/>
          <w:szCs w:val="24"/>
        </w:rPr>
      </w:pPr>
    </w:p>
    <w:p w14:paraId="077E4EF7" w14:textId="77777777" w:rsidR="00CF5F8D" w:rsidRPr="001A62E1" w:rsidRDefault="00CF5F8D">
      <w:pPr>
        <w:rPr>
          <w:rFonts w:ascii="Arial" w:hAnsi="Arial" w:cs="Arial"/>
          <w:sz w:val="24"/>
          <w:szCs w:val="24"/>
        </w:rPr>
      </w:pPr>
    </w:p>
    <w:p w14:paraId="104E06BB" w14:textId="77777777" w:rsidR="008D30C9" w:rsidRPr="001A62E1" w:rsidRDefault="008D30C9">
      <w:pPr>
        <w:rPr>
          <w:rFonts w:ascii="Arial" w:hAnsi="Arial" w:cs="Arial"/>
          <w:sz w:val="24"/>
          <w:szCs w:val="24"/>
        </w:rPr>
      </w:pPr>
    </w:p>
    <w:p w14:paraId="30623309" w14:textId="77777777" w:rsidR="008D30C9" w:rsidRPr="001A62E1" w:rsidRDefault="008D30C9">
      <w:pPr>
        <w:rPr>
          <w:rFonts w:ascii="Arial" w:hAnsi="Arial" w:cs="Arial"/>
          <w:sz w:val="24"/>
          <w:szCs w:val="24"/>
        </w:rPr>
      </w:pPr>
    </w:p>
    <w:p w14:paraId="5ED08D3A" w14:textId="77777777" w:rsidR="001C3A8E" w:rsidRPr="001A62E1" w:rsidRDefault="001C3A8E">
      <w:pPr>
        <w:rPr>
          <w:rFonts w:ascii="Arial" w:hAnsi="Arial" w:cs="Arial"/>
          <w:sz w:val="24"/>
          <w:szCs w:val="24"/>
        </w:rPr>
      </w:pPr>
    </w:p>
    <w:p w14:paraId="5F34A0CC" w14:textId="77777777" w:rsidR="00640C82" w:rsidRPr="001A62E1" w:rsidRDefault="00640C82">
      <w:pPr>
        <w:rPr>
          <w:rFonts w:ascii="Arial" w:hAnsi="Arial" w:cs="Arial"/>
          <w:sz w:val="24"/>
          <w:szCs w:val="24"/>
        </w:rPr>
      </w:pPr>
    </w:p>
    <w:p w14:paraId="0109AC2C" w14:textId="77777777" w:rsidR="00640C82" w:rsidRPr="001A62E1" w:rsidRDefault="00640C82">
      <w:pPr>
        <w:rPr>
          <w:rFonts w:ascii="Arial" w:hAnsi="Arial" w:cs="Arial"/>
          <w:sz w:val="24"/>
          <w:szCs w:val="24"/>
        </w:rPr>
      </w:pPr>
    </w:p>
    <w:p w14:paraId="4648B4B3" w14:textId="77777777" w:rsidR="004D7534" w:rsidRPr="001A62E1" w:rsidRDefault="004D7534">
      <w:pPr>
        <w:rPr>
          <w:rFonts w:ascii="Arial" w:hAnsi="Arial" w:cs="Arial"/>
          <w:sz w:val="24"/>
          <w:szCs w:val="24"/>
        </w:rPr>
      </w:pPr>
    </w:p>
    <w:p w14:paraId="732A7455" w14:textId="77777777" w:rsidR="00FB23BA" w:rsidRPr="001A62E1" w:rsidRDefault="00FB23BA">
      <w:pPr>
        <w:rPr>
          <w:rFonts w:ascii="Arial" w:hAnsi="Arial" w:cs="Arial"/>
          <w:sz w:val="24"/>
          <w:szCs w:val="24"/>
        </w:rPr>
      </w:pPr>
    </w:p>
    <w:p w14:paraId="2D24DB1B" w14:textId="77777777" w:rsidR="000F6329" w:rsidRPr="001A62E1" w:rsidRDefault="000F6329">
      <w:pPr>
        <w:rPr>
          <w:rFonts w:ascii="Arial" w:hAnsi="Arial" w:cs="Arial"/>
          <w:sz w:val="24"/>
          <w:szCs w:val="24"/>
        </w:rPr>
      </w:pPr>
    </w:p>
    <w:sectPr w:rsidR="000F6329" w:rsidRPr="001A62E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920206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22D60"/>
    <w:rsid w:val="00030581"/>
    <w:rsid w:val="00034616"/>
    <w:rsid w:val="0006063C"/>
    <w:rsid w:val="00071B00"/>
    <w:rsid w:val="00073274"/>
    <w:rsid w:val="000B004E"/>
    <w:rsid w:val="000F4696"/>
    <w:rsid w:val="000F6329"/>
    <w:rsid w:val="001166CB"/>
    <w:rsid w:val="0015074B"/>
    <w:rsid w:val="001825EC"/>
    <w:rsid w:val="001850C2"/>
    <w:rsid w:val="00186ECE"/>
    <w:rsid w:val="001A62E1"/>
    <w:rsid w:val="001C3A8E"/>
    <w:rsid w:val="001F173E"/>
    <w:rsid w:val="002062D6"/>
    <w:rsid w:val="00216B8E"/>
    <w:rsid w:val="0023548D"/>
    <w:rsid w:val="00237E83"/>
    <w:rsid w:val="00264CC2"/>
    <w:rsid w:val="00275446"/>
    <w:rsid w:val="0029639D"/>
    <w:rsid w:val="002D62EF"/>
    <w:rsid w:val="002E1DC6"/>
    <w:rsid w:val="00326F90"/>
    <w:rsid w:val="0033576A"/>
    <w:rsid w:val="00364EED"/>
    <w:rsid w:val="003A0F24"/>
    <w:rsid w:val="003A16A8"/>
    <w:rsid w:val="003A2BDC"/>
    <w:rsid w:val="003C4B11"/>
    <w:rsid w:val="004919D6"/>
    <w:rsid w:val="004D7534"/>
    <w:rsid w:val="00517B04"/>
    <w:rsid w:val="005C5A21"/>
    <w:rsid w:val="00603370"/>
    <w:rsid w:val="00604040"/>
    <w:rsid w:val="00640C82"/>
    <w:rsid w:val="00663943"/>
    <w:rsid w:val="00675252"/>
    <w:rsid w:val="00695CBD"/>
    <w:rsid w:val="006B40C5"/>
    <w:rsid w:val="006F2C84"/>
    <w:rsid w:val="0072395C"/>
    <w:rsid w:val="00741CCA"/>
    <w:rsid w:val="0077147E"/>
    <w:rsid w:val="0077443D"/>
    <w:rsid w:val="007C0558"/>
    <w:rsid w:val="007E224C"/>
    <w:rsid w:val="007E628F"/>
    <w:rsid w:val="00804731"/>
    <w:rsid w:val="00813958"/>
    <w:rsid w:val="008228D4"/>
    <w:rsid w:val="00843F68"/>
    <w:rsid w:val="008623CF"/>
    <w:rsid w:val="00883F37"/>
    <w:rsid w:val="008D30C9"/>
    <w:rsid w:val="009005B2"/>
    <w:rsid w:val="00905A60"/>
    <w:rsid w:val="0092253F"/>
    <w:rsid w:val="00952B8F"/>
    <w:rsid w:val="00953FE9"/>
    <w:rsid w:val="009F5D8F"/>
    <w:rsid w:val="00A93DD2"/>
    <w:rsid w:val="00AA1D8D"/>
    <w:rsid w:val="00AA3F7A"/>
    <w:rsid w:val="00B45EF0"/>
    <w:rsid w:val="00B47730"/>
    <w:rsid w:val="00B72074"/>
    <w:rsid w:val="00B93D99"/>
    <w:rsid w:val="00BB637B"/>
    <w:rsid w:val="00BD4BFA"/>
    <w:rsid w:val="00C06AA4"/>
    <w:rsid w:val="00C12373"/>
    <w:rsid w:val="00C357AD"/>
    <w:rsid w:val="00C36706"/>
    <w:rsid w:val="00C77FA1"/>
    <w:rsid w:val="00C90035"/>
    <w:rsid w:val="00CA669B"/>
    <w:rsid w:val="00CB0664"/>
    <w:rsid w:val="00CD2009"/>
    <w:rsid w:val="00CF5F8D"/>
    <w:rsid w:val="00D02774"/>
    <w:rsid w:val="00D07BBF"/>
    <w:rsid w:val="00D5622B"/>
    <w:rsid w:val="00D8291F"/>
    <w:rsid w:val="00D82AE5"/>
    <w:rsid w:val="00D82C1C"/>
    <w:rsid w:val="00D87FAD"/>
    <w:rsid w:val="00DD0885"/>
    <w:rsid w:val="00E31B13"/>
    <w:rsid w:val="00E37B4B"/>
    <w:rsid w:val="00E50325"/>
    <w:rsid w:val="00E74D32"/>
    <w:rsid w:val="00EC7ED2"/>
    <w:rsid w:val="00F364F5"/>
    <w:rsid w:val="00FA5183"/>
    <w:rsid w:val="00FB23BA"/>
    <w:rsid w:val="00FC693F"/>
    <w:rsid w:val="00FC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043D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t286pc">
    <w:name w:val="t286pc"/>
    <w:basedOn w:val="DefaultParagraphFont"/>
    <w:rsid w:val="003C4B11"/>
  </w:style>
  <w:style w:type="character" w:customStyle="1" w:styleId="vkekvd">
    <w:name w:val="vkekvd"/>
    <w:basedOn w:val="DefaultParagraphFont"/>
    <w:rsid w:val="003C4B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t286pc">
    <w:name w:val="t286pc"/>
    <w:basedOn w:val="DefaultParagraphFont"/>
    <w:rsid w:val="003C4B11"/>
  </w:style>
  <w:style w:type="character" w:customStyle="1" w:styleId="vkekvd">
    <w:name w:val="vkekvd"/>
    <w:basedOn w:val="DefaultParagraphFont"/>
    <w:rsid w:val="003C4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6E4E70-0CA5-4496-86B3-468597AC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KV1</cp:lastModifiedBy>
  <cp:revision>3</cp:revision>
  <dcterms:created xsi:type="dcterms:W3CDTF">2026-01-28T09:34:00Z</dcterms:created>
  <dcterms:modified xsi:type="dcterms:W3CDTF">2026-01-28T09:35:00Z</dcterms:modified>
</cp:coreProperties>
</file>